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5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REGOLE DI CONVALIDA APPLICATE</w:t>
      </w: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per</w:t>
      </w: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Trasmissione di dati – articolo 42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color w:val="000000"/>
          <w:sz w:val="3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5225"/>
        <w:gridCol w:w="5225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Numero CCI</w:t>
            </w:r>
          </w:p>
        </w:tc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2021IT16RFPR018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Versione</w:t>
            </w:r>
          </w:p>
        </w:tc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202406.0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Titolo</w:t>
            </w:r>
          </w:p>
        </w:tc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RP Umbria ERDF 2021-2027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</w:p>
    <w:p w:rsidR="00A77B3E">
      <w:pPr>
        <w:pStyle w:val="Heading2"/>
        <w:jc w:val="start"/>
        <w:rPr>
          <w:rFonts w:ascii="Times New Roman" w:eastAsia="Times New Roman" w:hAnsi="Times New Roman" w:cs="Times New Roman"/>
          <w:b/>
          <w:i w:val="0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4"/>
        </w:rPr>
        <w:t>RISULTATI DI CONVALIDA PIÙ RECENTI</w:t>
      </w: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1253"/>
        <w:gridCol w:w="1174"/>
        <w:gridCol w:w="12955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Gravità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Codice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Messaggio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Info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La versione della trasmissione di dati è stata convalidata correttamente.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Attenzione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quando si dichiarano le spese ammissibili per le sovvenzioni nell'ambito di un'operazione di strumenti finanziari, è obbligatorio dichiarare anche le spese (campo non vuoto) per strumenti azionari o quasi-azionari, prestiti o garanzie.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2"/>
        <w:jc w:val="start"/>
        <w:rPr>
          <w:rFonts w:ascii="Times New Roman" w:eastAsia="Times New Roman" w:hAnsi="Times New Roman" w:cs="Times New Roman"/>
          <w:b/>
          <w:i w:val="0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4"/>
        </w:rPr>
        <w:t>REGOLE DI CONVALIDA APPLICATE</w:t>
      </w: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1174"/>
        <w:gridCol w:w="1174"/>
        <w:gridCol w:w="13034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Codice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Messaggio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la presenza di almeno un funzionario responsabile dello Stato membro.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che il codice CCI corrisponda alla seguente espressione regolare: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IJG (...... 16.. PR... |...... 16.. AT... | ……05..PR…|……05..TA…)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CTE (... TC16.......)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FEAMPA (...... 14MFPR...)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AMIF, ISF e BMVI (...... 65AMPR... |...... 65ISPR... |...... 65BVPR...)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(Implicito sul web).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che il programma sia già stato adottato dalla Commissione (Implicito sul web).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Quando la versione di lavoro della trasmissione di dati è 0, convalidare che la data corrente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AAAA12 sia precedente o uguale al 31/01/AAAA+1,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AAAA03 sia precedente o uguale al 30/04/AAAA,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AAAA06 sia precedente o uguale al 31/07/AAAA,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AAAA08 sia precedente o uguale al 30/09/AAAA,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AAAA09 sia precedente o uguale al 31/10/AAAA,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AAAA10 sia precedente o uguale al 30/11/AAAA.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il periodo di presentazione è AAAA06 o AAAA12 per i programmi IJG e CTE, convalidare che siano indicate spese ammissibili per prodotto (positive, pari a zero, ma non nulle) per gli strumenti finanziari corrispondenti a una forma di sostegno definita nella tabella 2 (02 = azionario o quasi azionario, 03 = prestiti, 04 = garanzie, 05 = sovvenzioni nell'ambito di un'operazione di strumenti finanziari) per gli stessi priorità, obiettivo specifico, fondo, [categoria di regione].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il periodo di presentazione è AAAA06 o AAAA12, convalidare che non siano indicate spese ammissibili per prodotto per gli strumenti finanziari non corrispondenti a una forma di sostegno definita nella tabella 2 (02 = azionario o quasi azionario, 03 = prestiti, 04 = garanzie, 05 = sovvenzioni nell'ambito di un'operazione di strumenti finanziari) per gli stessi priorità, obiettivo specifico, fondo, [categoria di regione].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per il periodo di presentazione AAAA06 o AAAA12, convalidare che le spese totali ammissibili dichiarate dai beneficiari per priorità, obiettivo specifico, fondo, categoria di regione e forma di sostegno (solo 02, 03, 04 e 05) rientrino nell'intervallo +/- 20 % della somma delle spese ammissibili corrispondenti + i costi e le commissioni di gestione ammissibili nella tabella 12.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11 convalidare che il valore base sia 0 per il periodo di presentazione AAAA06 o AAAA12.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convalidare che per ciascuna riga della forma di sostegno il costo totale ammissibile delle operazioni selezionate e le spese totali ammissibili dichiarate dai beneficiari siano positivi, pari a zero, ma non nulli.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for IJG/ETC in table 1 when “Total eligible costs of selected operations” is &gt; 0  that “Number of selected operations” is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for IJG/ETC in table 1 when “Number of selected operations” is &gt; 0 that “Total eligible costs of selected operations” is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in table 2 when “Total eligible costs of selected operations” is &gt; 0 that “Number of selected operations” is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in table 2 when “Number of selected operations” is &gt; 0 that “Total eligible costs of selected operations” is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se la voce "Spese totali ammissibili dichiarate dai beneficiari" è &gt; 0, convalidare che la voce "Costo totale ammissibile delle operazioni selezionate" sia &gt;= rispetto alla voce "Spese totali ammissibili dichiarate dai beneficiari".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se la voce "Spese totali ammissibili dichiarate dai beneficiari" è &gt; 0, convalidare che la voce "Costo totale ammissibile delle operazioni selezionate" sia &gt;= rispetto alla voce "Spese totali ammissibili dichiarate dai beneficiari".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EECO02, per il periodo di presentazione AAAA06 o AAAA12, sia &gt;= EECO03.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EECO06+EECO07+EECO08, per il periodo di presentazione AAAA06 o AAAA12, sia &lt;=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che, per il periodo di presentazione AAAA06 o AAAA12, il valore ottenuto per EECO09+EECO10+EECO11 sia 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EECO12, per il periodo di presentazione AAAA06 o AAAA12, sia &lt;=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EECO13, per il periodo di presentazione AAAA06 o AAAA12, sia &lt;=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EECO14, per il periodo di presentazione AAAA06 o AAAA12, sia &lt;=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EECO15, per il periodo di presentazione AAAA06 o AAAA12, sia &lt;=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EECO16, per il periodo di presentazione AAAA06 o AAAA12, sia &lt;=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EECO17, per il periodo di presentazione AAAA06 o AAAA12, sia &lt;= EECO01.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se è stata codificata la ripartizione per genere (diversa da 0), convalida che per gli indicatori specifici e riservati per ciascun programma il valore totale ottenuto, per il periodo di presentazione AAAA06 o AAAA12, sia pari alla somma dei valori maschile, femminile e non binario ottenuti.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ESCO02,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ESCO03,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ESCO04,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ESCO05,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ESCO06,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ESCO07,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ESCO08,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ESCO02+ESCO03+ESCO04, per il periodo di presentazione AAAA06 o AAAA12, sia &lt;= ESCO01.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EMCO01, per il periodo di presentazione AAAA06 o AAAA12, sia &gt;= EMCO02+EMCO05.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EMCO02, per il periodo di presentazione AAAA06 o AAAA12, sia = EMCO03+EMCO04.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EMCO03, per il periodo di presentazione AAAA06 o AAAA12, sia &lt;= EMCO02.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EMCO04, per il periodo di presentazione AAAA06 o AAAA12, sia &lt;= EMCO02.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EMCO05, per il periodo di presentazione AAAA06 o AAAA12, sia = EMCO06+EMCO07+EMCO08.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EMCO06, per il periodo di presentazione AAAA06 o AAAA12, sia &lt;= EMCO05.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EMCO07, per il periodo di presentazione AAAA06 o AAAA12, sia &lt;= EMCO05.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EMCO08, per il periodo di presentazione AAAA06 o AAAA12, sia &lt;= EMCO05.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EMCO10, per il periodo di presentazione AAAA06 o AAAA12, sia &lt;= 100 %.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EMCO11, per il periodo di presentazione AAAA06 o AAAA12, sia &lt;= 100 %.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EECR01 non collegato a un target finale, per il periodo di presentazione AAAA06 o AAAA12, sia &lt;= EECO04 nella tabella 6.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EECR02 non collegato a un target finale, per il periodo di presentazione AAAA06 o AAAA12, sia &lt;= EECO01 nella tabella 6.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EECR03 non collegato a un target finale, per il periodo di presentazione AAAA06 o AAAA12, sia &lt;= EECO01 nella tabella 6.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EECR04 non collegato a un target finale, per il periodo di presentazione AAAA06 o AAAA12, sia &lt;= EECO02+EECO04 nella tabella 6.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EECR05 non collegato a un target finale, per il periodo di presentazione AAAA06 o AAAA12, sia &lt;= EECO02+EECO04 nella tabella 6.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EECR06 non collegato a un target finale, per il periodo di presentazione AAAA06 o AAAA12, sia &lt;= EECO05 nella tabella 6.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l'indicatore di risultato, per il periodo di presentazione AAAA06 o AAAA12, sia &lt;= rispetto al valore ottenuto per l'indicatore di output di riferimento nella tabella 6.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se è stata codificata la ripartizione per genere (diversa da 0), convalida che per gli indicatori specifici e riservati per ciascun programma in cui l'unità di misura dell'indicatore è un "numero" il valore totale ottenuto, per il periodo di presentazione AAAA06 o AAAA12, sia pari alla somma dei valori maschile, femminile e non binario ottenuti.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EECR01, EECR02, EECR03, EECR04, EECR05 ed EECR06 senza un target finale, per il periodo di presentazione AAAA06 o AAAA12, sia &gt;= rispetto al valore ottenuto per EECR01, EECR02, EECR03, EECR04, EECR05 ed EECR06 con un target finale.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EMCR01, per il periodo di presentazione AAAA06 o AAAA12, sia &gt;= EMCR02+EMCR03+EMCR05.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EMCR02, per il periodo di presentazione AAAA06 o AAAA12, sia &lt;= EMCR01.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EMCR03, per il periodo di presentazione AAAA06 o AAAA12, sia &lt;= EMCR01.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EMCR05, per il periodo di presentazione AAAA06 o AAAA12, sia &lt;= EMCR01.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EMCR06, per il periodo di presentazione AAAA06 o AAAA12, sia &lt;= EMCR01.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EMCR07, per il periodo di presentazione AAAA06 o AAAA12, sia &lt;= EMCR01.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EMCR08, per il periodo di presentazione AAAA06 o AAAA12, sia &lt;= EMCR01.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EMCR09, per il periodo di presentazione AAAA06 o AAAA12, sia &lt;= EMCR01.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EMCR10, per il periodo di presentazione AAAA06 o AAAA12, sia &gt;= EMCR11+EMCR12+EMCR14.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EMCR11, per il periodo di presentazione AAAA06 o AAAA12, sia &lt;= EMCR10.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EMCR12, per il periodo di presentazione AAAA06 o AAAA12, sia &lt;= EMCR10.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EMCR14, per il periodo di presentazione AAAA06 o AAAA12, sia &lt;= EMCR10.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EMCR15, per il periodo di presentazione AAAA06 o AAAA12, sia &lt;= EMCR10.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EMCR16, per il periodo di presentazione AAAA06 o AAAA12, sia &lt;= EMCR10.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EMCR17, per il periodo di presentazione AAAA06 o AAAA12, sia &lt;= EMCR10.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EMCR18, per il periodo di presentazione AAAA06 o AAAA12, sia &lt;= EMCR10.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EMCR19, per il periodo di presentazione AAAA06 o AAAA12, sia &gt;= EMCR20+EMCR21+EMCR22.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EMCR20, per il periodo di presentazione AAAA06 o AAAA12, sia &lt;= EMCR19.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EMCR21, per il periodo di presentazione AAAA06 o AAAA12, sia &lt;= EMCR19.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EMCR22, per il periodo di presentazione AAAA06 o AAAA12, sia &lt;= EMCR19.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EMCR24, per il periodo di presentazione AAAA06 o AAAA12, sia &lt;= EMCR19.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EMCR25, per il periodo di presentazione AAAA06 o AAAA12, sia &lt;= EMCR19.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EMCR26, per il periodo di presentazione AAAA06 o AAAA12, sia &lt;= EMCR19.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EMCR27, per il periodo di presentazione AAAA06 o AAAA12, sia &lt;= EMCR19.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convalidare, per i fondi diversi dal FSE+, che il "Costo totale ammissibile delle operazioni selezionate (EUR)" per fondo e categoria di regione è uguale al costo totale ammissibile delle operazioni selezionate per fondo e categoria di regione della tabella 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il "Contributo dei fondi alle operazioni selezionate (EUR)" è &lt;= rispetto al "Costo totale ammissibile delle operazioni selezionate (EUR)".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convalida che il "Costo totale ammissibile delle operazioni selezionate (EUR)") è &lt;= a "Dotazione finanziaria totale per fondo e contributo nazionale (EUR)".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non sono presenti valori negativi per la voce "Numero di operazioni selezionate".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 convalida che non sono presenti valori negativi per la voce "Numero di operazioni selezionate".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 e per gli indicatori comuni non JTF del FSE+, convalidare che "Operazioni selezionate [gg/mm/aa]", siano &lt;= rispetto a "Target finale 2029".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non JTF del FSE+, convalidare che "Risultati pianificati" di "Operazioni selezionate [gg/mm/aa]"siano &lt;= rispetto a "Target finale 2029".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convalidare che "Operazioni attuate [gg/mm/aa]", per il periodo di presentazione AAAA06 o AAAA12, sono &lt;= rispetto a "Target finale 2029".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convalidare che "Realizzate" di "Operazioni attuate [gg/mm/aa]", per il periodo di presentazione AAAA06 o AAAA12, sono &lt;= rispetto a "Target finale 2029".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convalidare che non sono codificati valori negativi per le voci "Operazioni selezionate" e "Operazioni attuate" per il periodo di presentazione AAAA06 o AAAA12.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8 convalidare che non sono codificati valori negativi per la voce "Numero di imprese" per il periodo di presentazione AAAA06 o AAAA12.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 convalidare, per l'obiettivo specifico non ESO4.13, che il campo di intervento codificato per FSE+, FESR, FC e JTF esiste anche all'interno della tabella 4 del programma, indipendentemente dalla priorità, dal fondo o dall'obiettivo specifico.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la "Spesa totale ammissibile dichiarata dai beneficiari" per fondo e categoria di regione è uguale alla "Spesa totale ammissibile dichiarata dai beneficiari" per fondo e categoria di regione della tabella 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la "Spesa totale ammissibile dichiarata dai beneficiari" è &lt;= alla "Dotazione finanziaria totale per fondo e contributo nazionale".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 e per gli indicatori comuni non JTF del FSE+, convalidare che "Operazioni selezionate [gg/mm/aa]" siano &gt;= rispetto a "Operazioni attuate [gg/mm/aa]"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non JTF del FSE+, convalidare che il valore "Realizzate" di "Operazioni attuate [gg/mm/aa]" sia &lt;= rispetto al valore "Risultati pianificati" delle "Operazioni selezionate [gg/mm/aa]"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non JTF del FSE+, convalidare che il "Valore base" di "Operazioni attuate [gg/mm/aa]" sia &lt;= rispetto al "Valore base" delle "Operazioni selezionate [gg/mm/aa]"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EECO01, per il periodo di presentazione AAAA06 o AAAA12, sia= EECO02 + EECO04 + EECO05.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 xml:space="preserve">Nella tabella 3, convalidare per l'AMIF e il BMVI che il tipo di intervento codificato nella colonna 3 esista anche nella tabella 3 del programma e dell'obiettivo specifico correlati. 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convalidare per l'ISF che il tipo di intervento codificato nella colonna 4 esista anche nella tabella 3 del programma e dell'obiettivo specifico correlati.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codice per il "Tipo di intervento (allegato VI, tabella 3)" nella colonna 5 corrisponda al tipo di azione per il "Tasso di cofinanziamento (%)" nella colonna 2.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totale di riga per ogni obiettivo specifico delle voci "Costo totale ammissibile delle operazioni selezionate" (colonna 8), "Contributo dei fondi alle operazioni selezionate" (colonna 9) e "Importo totale delle spese ammissibili dichiarate dai beneficiari" (colonna 11) sia sempre &lt;= rispetto a "Importo totale della dotazione finanziaria da parte del fondo e contributo nazionale" (colonna 7).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per ciascuna riga i valori delle voci "Costo totale ammissibile delle operazioni selezionate" (colonna 8) e "Importo totale delle spese ammissibili dichiarate dai beneficiari" (colonna 11) siano positivi, pari a zero, ma non nulli.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se la voce "Costo totale ammissibile delle operazioni selezionate" (colonna 8) è &gt; 0, convalidare che la voce "Numero delle operazioni selezionate" (colonna 13) sia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se la voce "Numero delle operazioni selezionate" (colonna 13) è &gt; 0, convalidare che la voce "Costo totale ammissibile delle operazioni selezionate" (colonna 8) sia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valore della voce "Contributo dei fondi alle operazioni selezionate (in EUR)" (colonna 9) sia &lt;= rispetto a quello della voce "Costo totale ammissibile delle operazioni selezionate (in EUR)" (colonna 8).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valore della voce "Costo totale ammissibile delle operazioni selezionate (in EUR)" (colonna 8) sia &lt;= rispetto a quello della voce "Importo totale della dotazione finanziaria da parte del fondo e contributo nazionale (in EUR)" (colonna 7).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valore della voce "Importo totale delle spese ammissibili dichiarate dai beneficiari" (colonna 11) sia &lt;= rispetto a quello della voce "Importo totale della dotazione finanziaria da parte del fondo e contributo nazionale (in EUR)" (colonna 7).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se il valore della voce "Importo totale delle spese ammissibili dichiarate dai beneficiari" (colonna 11) è &gt; 0, convalidare che il valore della voce "Costo totale ammissibile delle operazioni selezionate" (colonna 8) sia &gt;= rispetto a quello della voce "Importo totale delle spese ammissibili dichiarate dai beneficiari" (colonna 11).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non sia stato codificato alcun valore negativo per la voce "Numero delle operazioni selezionate" (colonna 13).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alla voce relativa alla deprivazione non materiale (non ESO4.13), per gli indicatori specifici per programma, gli indicatori riservati e gli indicatori comuni, che prevedono una ripartizione per genere (CommonIndicatorEsf.genderBreakdown=true), utilizzati nel programma e aventi un target finale di genere diverso da 0, convalidare che la somma dei target finali di genere, per il periodo di presentazione AAAA06 o AAAA12, sia uguale al valore del target finale totale.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alla voce relativa alla deprivazione non materiale (non ESO4.13), per gli indicatori quantitativi specifici per programma, gli indicatori riservati e gli indicatori comuni, che prevedono una ripartizione per genere (CommonIndicatorEsf.genderBreakdown=true), utilizzati nel programma e aventi un target finale di genere diverso da 0, convalidare che la somma dei target finali di genere, per il periodo di presentazione AAAA06 o AAAA12, sia uguale al valore del target finale totale.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1 che il valore della voce "Importo totale delle spese ammissibili dichiarate dai beneficiari" per ogni priorità e obiettivo specifico sia uguale a quello della voce "Importo totale delle spese ammissibili dichiarate dai beneficiari" per ogni priorità e obiettivo specifico di cui alla tabella 4.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"Per le garanzie, valore totale dei prestiti e degli investimenti azionari o quasi azionari nei confronti di destinatari finali garantiti con le risorse del programma ed effettivamente versati ai destinatari finali" è &gt; 0, convalidare che, per il periodo di presentazione AAAA06 o AAAA12, le spese ammissibili per la garanzia siano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le sovvenzioni sono selezionate per "Spese ammissibili per prodotto", convalidare che, per il periodo di presentazione AAAA06 o AAAA12, l'importo dichiarato per le sovvenzioni sia &lt;= rispetto all'importo dichiarato per i prodotti finanziari prestiti o azioni.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è presente il valore di un prodotto per costi e commissioni di gestione per fondi di partecipazione, convalidare, per il periodo di presentazione AAAA06 o AAAA12, che un tipo (D=aggiudicazione diretta o C=procedura competitiva) sia selezionato.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è presente il valore di un prodotto per costi e commissioni di gestione per fondi specifici, convalidare, per il periodo di presentazione AAAA06 o AAAA12, che un tipo (D=aggiudicazione diretta o C=procedura competitiva) sia selezionato.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 e per gli indicatori comuni JTF del FSE+ relativi ai partecipanti (EECO01-11), convalidare che nessun valore sia stato codificato per le operazioni selezionate (implicito sul web).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JTF del FSE+ relativi ai partecipanti (EECR01-04), convalidare che nessun valore sia stato codificato per le operazioni selezionate e per il valore base delle operazioni attuate (implicito sul web).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convalidare che per ogni riga le colonne 8, 9, 11 e 13 contengano un valore.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AAAA12, convalidare che la colonna ""Operazioni selezionate"" (11) contenga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con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con formula.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non contenente il JTF, per il periodo di presentazione AAA06 o AAA12 convalidare che la colonna ""Operazioni attuate"" (12) contenga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(""di cui"").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contenente il JTF, per il periodo di presentazione AAA06 o AAA12 convalidare che la colonna ""Operazioni attuate T"" (12) contenga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FESR/FC (""di cui"").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contenente il JTF, per il periodo di presentazione AAAA06 o AAAA12 convalidare che la colonna "Operazioni attuate" (12) contenga un valore per genere per gli indicatori FSE+.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il periodo di presentazione AAA06 o AAA12, convalidare che la colonna "Valori raggiunti" (10) contenga un valore per genere per gli indicatori comuni che prevedono una ripartizione per genere (CommonIndicatorEsf.genderBreakdown = true).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il periodo di presentazione AAAA06 o AAAA12, convalidare che la colonna ""Valori raggiunti T"" (10) contenga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specifici per programma e indicatori riservati relativi alla deprivazione non materiale,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comuni relativi alla deprivazione non materiale che non prevedono una ripartizione per genere (CommonIndicatorEsf.genderBreakdown = false),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relativi alla deprivazione materiale (solo per il periodo di presentazione AAAA12).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7, per il periodo di presentazione AAAA06 o AAAA12, convalidare che la colonna ""Valori raggiunti"" (9) contenga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FESR/FC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cui""), con formula e ripartizione facoltativa, senza valore ottenuto (nullo) in tutti i sottoindicatori,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 e con ripartizione obbligatoria,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formula, con ripartizione facoltativa e valore ottenuto del sottoindicatore diverso da nullo.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AAAA12, convalidare che le colonne ""Operazioni selezionate - Valore base"" (11) e ""Operazioni selezionate - Risultati pianificati"" (12) contengano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con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con formula.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non contenente il JTF, per il periodo di presentazione AAA06 o AAA12 convalidare che le colonne ""Operazioni attuate - Valore base"" (13) e ""Operazioni attuate - Realizzate"" (14) contengano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(""di cui"").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contenente il JTF, per il periodo di presentazione AAA06 o AAA12 convalidare che le colonne ""Operazioni attuate - Valore base"" (13) e ""Operazioni attuate - Realizzate T"" (14) contengano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senza sottoindicatore (""di cui""),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FESR/FC (""di cui"").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contenente il JTF, per il periodo di presentazione AAA06 o AAA12 convalidare che la colonna "Operazioni attuate" (14) contenga un valore per genere per gli indicatori FSE+.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il periodo di presentazione AAA06 o AAA12, convalidare che la colonna "Valori raggiunti" (11) contenga un valore per genere per gli indicatori comuni che prevedono una ripartizione per genere (CommonIndicatorEsf.genderBreakdown = true).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il periodo di presentazione AAAA06 o AAAA12, convalidare che la colonna ""Valori raggiunti T"" (11) contenga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specifici per programma e indicatori riservati relativi alla deprivazione non materiale,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comuni relativi alla deprivazione non materiale che non prevedono una ripartizione per genere (CommonIndicatorEsf.genderBreakdown = false),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relativi alla deprivazione materiale (solo per il periodo di presentazione AAAA12).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11, per il periodo di presentazione AAAA06 o AAAA12, convalidare che la colonna ""Valori raggiunti"" (10) contenga un valore per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FESR/FC con sottoindicatore (""di cui"") e senza formula,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cui""), con formula e ripartizione facoltativa, senza valore ottenuto (nullo) in tutti i sottoindicatori,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 e con ripartizione obbligatoria,</w:t>
            </w:r>
          </w:p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formula, con ripartizione facoltativa e valore ottenuto del sottoindicatore diverso da nullo.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il prodotto finanziario sono le garanzie e le sovvenzioni sono selezionate per "Spese ammissibili per prodotto", convalidare che l'importo dichiarato per le sovvenzioni, per il periodo di presentazione AAAA06 o AAAA12, sia &lt;= all'importo della voce "per le garanzie, valore totale dei prestiti e degli investimenti azionari o quasi azionari nei confronti di destinatari finali garantiti con le risorse del programma ed effettivamente versati ai destinatari finali".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convalidare l'esistenza di almeno una registrazione per ogni possibile combinazione di priorità/fondo/obiettivo specifico/categoria di regione di cui alla tabella 1 con un costo totale ammissibile delle operazioni selezionate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per il periodo di presentazione AAAA06 o AAAA12, convalidare che la rubrica "Spese ammissibili per prodotto" contenga soltanto un prodotto ("Prestito", "Garanzia" o "Azionario o quasi-azionario") per ciascun record.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EECO02+04 che il valore ottenuto sia pari alla somma dei valori ottenuti degli indicatori di output comuni EECO02 ed EECO04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EECO02+05 che il valore ottenuto sia pari alla somma dei valori ottenuti degli indicatori di output comuni EECO02 ed EECO05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EECO02+04+05 che il valore ottenuto sia pari alla somma dei valori ottenuti degli indicatori di output comuni EECO02, EECO04 ed EECO05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EECO06+07 che il valore ottenuto sia pari alla somma dei valori ottenuti degli indicatori di output comuni EECO06 ed EECO07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EECO09+10 che il valore ottenuto sia pari alla somma dei valori ottenuti degli indicatori di output comuni EECO09 ed EECO10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TOD_149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EECO10+11 che il valore ottenuto sia pari alla somma dei valori ottenuti degli indicatori di output comuni EECO10 ed EECO11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TOD_150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EECO09+10+11 che il valore ottenuto sia pari alla somma dei valori ottenuti degli indicatori di output comuni EECO09, EECO10 ed EECO11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TOD_151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Se il periodo di presentazione è AAAA06 o AAAA12, convalida nella tabella 6 per ogni priorità, obiettivo specifico, categoria di regione e genere per l'indicatore riservato EECO03+04 che il valore ottenuto sia pari alla somma dei valori ottenuti degli indicatori di output comuni EECO03 ed EECO04 che lo compongono.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TOD_152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for EMFAF in table 1 when “Total eligible costs of selected operations” is &gt; 0 that “Number of selected operations” is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TOD_153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for EMFAF in table 1 when “Number of selected operations” is &gt; 0 that “Total eligible costs of selected operations” is &gt; 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TOD_154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in table 2 when specific objective is ESO4.13 that the intervention field code is 164 and that all other categorisation dimensions are null.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TOD_155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Validate in table 2 that the ESF+ secondary theme 09 (not applicable) is not combined with any other ESF+ secondary theme codes.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1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928"/>
      <w:gridCol w:w="3526"/>
      <w:gridCol w:w="5928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459"/>
      <w:gridCol w:w="4464"/>
      <w:gridCol w:w="5459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13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header" Target="header4.xml" /><Relationship Id="rId11" Type="http://purl.oclc.org/ooxml/officeDocument/relationships/header" Target="header5.xml" /><Relationship Id="rId12" Type="http://purl.oclc.org/ooxml/officeDocument/relationships/footer" Target="footer4.xml" /><Relationship Id="rId13" Type="http://purl.oclc.org/ooxml/officeDocument/relationships/footer" Target="footer5.xml" /><Relationship Id="rId14" Type="http://purl.oclc.org/ooxml/officeDocument/relationships/header" Target="header6.xml" /><Relationship Id="rId15" Type="http://purl.oclc.org/ooxml/officeDocument/relationships/footer" Target="footer6.xml" /><Relationship Id="rId16" Type="http://purl.oclc.org/ooxml/officeDocument/relationships/header" Target="header7.xml" /><Relationship Id="rId17" Type="http://purl.oclc.org/ooxml/officeDocument/relationships/header" Target="header8.xml" /><Relationship Id="rId18" Type="http://purl.oclc.org/ooxml/officeDocument/relationships/footer" Target="footer7.xml" /><Relationship Id="rId19" Type="http://purl.oclc.org/ooxml/officeDocument/relationships/footer" Target="footer8.xml" /><Relationship Id="rId2" Type="http://purl.oclc.org/ooxml/officeDocument/relationships/webSettings" Target="webSettings.xml" /><Relationship Id="rId20" Type="http://purl.oclc.org/ooxml/officeDocument/relationships/header" Target="header9.xml" /><Relationship Id="rId21" Type="http://purl.oclc.org/ooxml/officeDocument/relationships/footer" Target="footer9.xml" /><Relationship Id="rId22" Type="http://purl.oclc.org/ooxml/officeDocument/relationships/theme" Target="theme/theme1.xml" /><Relationship Id="rId23" Type="http://purl.oclc.org/ooxml/officeDocument/relationships/styles" Target="styles.xml" /><Relationship Id="rId3" Type="http://purl.oclc.org/ooxml/officeDocument/relationships/fontTable" Target="fontTable.xml" /><Relationship Id="rId4" Type="http://purl.oclc.org/ooxml/officeDocument/relationships/header" Target="header1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13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