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purl.oclc.org/ooxml/officeDocument/relationships/officeDocument" Target="word/document.xml" /><Relationship Id="rId2" Type="http://purl.oclc.org/ooxml/officeDocument/relationships/extended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 w:conformance="strict">
  <!-- Generated by Aspose.Words for Java 24.5.0 -->
  <w:body>
    <w:p w:rsidR="00A77B3E">
      <w:pPr>
        <w:jc w:val="start"/>
      </w:pPr>
    </w:p>
    <w:p w:rsidR="00A77B3E">
      <w:pPr>
        <w:jc w:val="center"/>
        <w:rPr>
          <w:rFonts w:ascii="Times New Roman" w:eastAsia="Times New Roman" w:hAnsi="Times New Roman" w:cs="Times New Roman"/>
          <w:b/>
          <w:vanish w:val="0"/>
          <w:color w:val="000000"/>
          <w:sz w:val="32"/>
        </w:rPr>
      </w:pPr>
      <w:r>
        <w:rPr>
          <w:rFonts w:ascii="Times New Roman" w:eastAsia="Times New Roman" w:hAnsi="Times New Roman" w:cs="Times New Roman"/>
          <w:b/>
          <w:vanish w:val="0"/>
          <w:color w:val="000000"/>
          <w:sz w:val="32"/>
        </w:rPr>
        <w:t>Trasmissione di dati – articolo 42</w:t>
      </w:r>
    </w:p>
    <w:p w:rsidR="00A77B3E">
      <w:pPr>
        <w:jc w:val="center"/>
        <w:rPr>
          <w:rFonts w:ascii="Times New Roman" w:eastAsia="Times New Roman" w:hAnsi="Times New Roman" w:cs="Times New Roman"/>
          <w:b/>
          <w:vanish w:val="0"/>
          <w:color w:val="000000"/>
          <w:sz w:val="32"/>
        </w:rPr>
      </w:pPr>
    </w:p>
    <w:p w:rsidR="00A77B3E">
      <w:pPr>
        <w:jc w:val="start"/>
        <w:rPr>
          <w:rFonts w:ascii="Times New Roman" w:eastAsia="Times New Roman" w:hAnsi="Times New Roman" w:cs="Times New Roman"/>
          <w:b/>
          <w:vanish w:val="0"/>
          <w:color w:val="000000"/>
          <w:sz w:val="24"/>
        </w:rPr>
      </w:pPr>
    </w:p>
    <w:tbl>
      <w:tblPr>
        <w:tblW w:w="10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5.4pt" w:type="dxa"/>
          <w:end w:w="5.4pt" w:type="dxa"/>
        </w:tblCellMar>
      </w:tblPr>
      <w:tblGrid>
        <w:gridCol w:w="2701"/>
        <w:gridCol w:w="7749"/>
      </w:tblGrid>
      <w:tr>
        <w:tblPrEx>
          <w:tblW w:w="100%" w:type="pct"/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CCI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2021IT16RFPR018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Titolo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RP Umbria ERDF 2021-2027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Versione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202408.0</w:t>
            </w:r>
          </w:p>
        </w:tc>
      </w:tr>
    </w:tbl>
    <w:p w:rsidR="00A77B3E">
      <w:pPr>
        <w:jc w:val="center"/>
        <w:rPr>
          <w:rFonts w:ascii="Times New Roman" w:eastAsia="Times New Roman" w:hAnsi="Times New Roman" w:cs="Times New Roman"/>
          <w:b/>
          <w:vanish w:val="0"/>
          <w:color w:val="000000"/>
          <w:sz w:val="24"/>
        </w:rPr>
      </w:pPr>
      <w:r>
        <w:rPr>
          <w:rFonts w:ascii="Times New Roman" w:eastAsia="Times New Roman" w:hAnsi="Times New Roman" w:cs="Times New Roman"/>
          <w:b w:val="0"/>
          <w:vanish w:val="0"/>
          <w:color w:val="000000"/>
          <w:sz w:val="24"/>
        </w:rPr>
        <w:br w:type="page"/>
      </w:r>
      <w:r>
        <w:rPr>
          <w:rFonts w:ascii="Times New Roman" w:eastAsia="Times New Roman" w:hAnsi="Times New Roman" w:cs="Times New Roman"/>
          <w:b/>
          <w:vanish w:val="0"/>
          <w:color w:val="000000"/>
          <w:sz w:val="24"/>
        </w:rPr>
        <w:t>Indice</w:t>
      </w:r>
    </w:p>
    <w:p w:rsidR="00A77B3E">
      <w:pPr>
        <w:jc w:val="center"/>
        <w:rPr>
          <w:rFonts w:ascii="Times New Roman" w:eastAsia="Times New Roman" w:hAnsi="Times New Roman" w:cs="Times New Roman"/>
          <w:b w:val="0"/>
          <w:vanish w:val="0"/>
          <w:color w:val="000000"/>
          <w:sz w:val="24"/>
        </w:rPr>
      </w:pPr>
    </w:p>
    <w:p>
      <w:pPr>
        <w:pStyle w:val="TOC1"/>
        <w:tabs>
          <w:tab w:val="end" w:leader="dot" w:pos="10240"/>
        </w:tabs>
        <w:rPr>
          <w:rFonts w:ascii="Calibri" w:hAnsi="Calibri"/>
          <w:noProof/>
          <w:sz w:val="22"/>
        </w:rPr>
      </w:pPr>
      <w:r w:rsidR="00A77B3E">
        <w:rPr>
          <w:rFonts w:ascii="Times New Roman" w:eastAsia="Times New Roman" w:hAnsi="Times New Roman" w:cs="Times New Roman"/>
          <w:b w:val="0"/>
          <w:vanish w:val="0"/>
          <w:color w:val="000000"/>
          <w:sz w:val="24"/>
        </w:rPr>
        <w:fldChar w:fldCharType="begin"/>
      </w:r>
      <w:r w:rsidR="00A77B3E">
        <w:rPr>
          <w:rFonts w:ascii="Times New Roman" w:eastAsia="Times New Roman" w:hAnsi="Times New Roman" w:cs="Times New Roman"/>
          <w:b w:val="0"/>
          <w:vanish w:val="0"/>
          <w:color w:val="000000"/>
          <w:sz w:val="24"/>
        </w:rPr>
        <w:instrText>TOC \o "1-9" \z \u \h</w:instrText>
      </w:r>
      <w:r w:rsidR="00A77B3E">
        <w:rPr>
          <w:rFonts w:ascii="Times New Roman" w:eastAsia="Times New Roman" w:hAnsi="Times New Roman" w:cs="Times New Roman"/>
          <w:b w:val="0"/>
          <w:vanish w:val="0"/>
          <w:color w:val="000000"/>
          <w:sz w:val="24"/>
        </w:rPr>
        <w:fldChar w:fldCharType="separate"/>
      </w:r>
      <w:hyperlink w:anchor="_Toc256000002" w:history="1">
        <w:r w:rsidR="00A77B3E">
          <w:rPr>
            <w:rStyle w:val="Hyperlink"/>
            <w:rFonts w:ascii="Times New Roman" w:hAnsi="Times New Roman" w:cs="Times New Roman"/>
          </w:rPr>
          <w:t>Tabella 1: informazioni finanziarie a livello di priorità e di programma per il FESR, il FSE+, il Fondo di coesione, il JTF e il FEAMPA – articolo 42, paragrafo 2, lettera a)</w:t>
        </w:r>
        <w:r>
          <w:tab/>
        </w:r>
        <w:r>
          <w:fldChar w:fldCharType="begin"/>
        </w:r>
        <w:r>
          <w:instrText xml:space="preserve"> PAGEREF _Toc256000002 \h </w:instrText>
        </w:r>
        <w:r>
          <w:fldChar w:fldCharType="separate"/>
        </w:r>
        <w:r>
          <w:t>3</w:t>
        </w:r>
        <w:r>
          <w:fldChar w:fldCharType="end"/>
        </w:r>
      </w:hyperlink>
    </w:p>
    <w:p>
      <w:pPr>
        <w:pStyle w:val="TOC1"/>
        <w:tabs>
          <w:tab w:val="end" w:leader="dot" w:pos="10240"/>
        </w:tabs>
        <w:rPr>
          <w:rFonts w:ascii="Calibri" w:hAnsi="Calibri"/>
          <w:noProof/>
          <w:sz w:val="22"/>
        </w:rPr>
      </w:pPr>
      <w:hyperlink w:anchor="_Toc256000003" w:history="1">
        <w:r w:rsidR="00A77B3E">
          <w:rPr>
            <w:rStyle w:val="Hyperlink"/>
            <w:rFonts w:ascii="Times New Roman" w:hAnsi="Times New Roman" w:cs="Times New Roman"/>
          </w:rPr>
          <w:t>Tabella 2: dati finanziari cumulativi ripartiti per tipologia di intervento per il FESR, il FSE+, il Fondo di coesione e il JTF – articolo 42, paragrafo 2, lettera a)</w:t>
        </w:r>
        <w:r>
          <w:tab/>
        </w:r>
        <w:r>
          <w:fldChar w:fldCharType="begin"/>
        </w:r>
        <w:r>
          <w:instrText xml:space="preserve"> PAGEREF _Toc256000003 \h </w:instrText>
        </w:r>
        <w:r>
          <w:fldChar w:fldCharType="separate"/>
        </w:r>
        <w:r>
          <w:t>4</w:t>
        </w:r>
        <w:r>
          <w:fldChar w:fldCharType="end"/>
        </w:r>
      </w:hyperlink>
    </w:p>
    <w:p w:rsidR="00A77B3E">
      <w:pPr>
        <w:jc w:val="center"/>
        <w:rPr>
          <w:rFonts w:ascii="Times New Roman" w:eastAsia="Times New Roman" w:hAnsi="Times New Roman" w:cs="Times New Roman"/>
          <w:b w:val="0"/>
          <w:vanish w:val="0"/>
          <w:color w:val="000000"/>
          <w:sz w:val="24"/>
        </w:rPr>
        <w:sectPr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pgSz w:w="11906" w:h="16838"/>
          <w:pgMar w:top="720" w:right="936" w:bottom="864" w:left="720" w:header="0" w:footer="72" w:gutter="0"/>
          <w:cols w:space="720"/>
          <w:noEndnote/>
          <w:docGrid w:linePitch="360"/>
        </w:sectPr>
      </w:pPr>
      <w:r>
        <w:rPr>
          <w:rFonts w:ascii="Times New Roman" w:eastAsia="Times New Roman" w:hAnsi="Times New Roman" w:cs="Times New Roman"/>
          <w:b w:val="0"/>
          <w:vanish w:val="0"/>
          <w:color w:val="000000"/>
          <w:sz w:val="24"/>
        </w:rPr>
        <w:fldChar w:fldCharType="end"/>
      </w:r>
    </w:p>
    <w:p w:rsidR="00A77B3E">
      <w:pPr>
        <w:pStyle w:val="Heading1"/>
        <w:spacing w:before="100" w:after="0"/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  <w:bookmarkStart w:id="0" w:name="_Toc256000002"/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t>Tabella 1: informazioni finanziarie a livello di priorità e di programma per il FESR, il FSE+, il Fondo di coesione, il JTF e il FEAMPA – articolo 42, paragrafo 2, lettera a)</w:t>
      </w:r>
      <w:bookmarkEnd w:id="0"/>
    </w:p>
    <w:p w:rsidR="00A77B3E">
      <w:pPr>
        <w:spacing w:before="100" w:after="0"/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</w:pPr>
    </w:p>
    <w:tbl>
      <w:tblPr>
        <w:tblW w:w="10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5.4pt" w:type="dxa"/>
          <w:end w:w="5.4pt" w:type="dxa"/>
        </w:tblCellMar>
      </w:tblPr>
      <w:tblGrid>
        <w:gridCol w:w="622"/>
        <w:gridCol w:w="704"/>
        <w:gridCol w:w="427"/>
        <w:gridCol w:w="774"/>
        <w:gridCol w:w="1130"/>
        <w:gridCol w:w="1579"/>
        <w:gridCol w:w="1137"/>
        <w:gridCol w:w="1466"/>
        <w:gridCol w:w="1391"/>
        <w:gridCol w:w="1706"/>
        <w:gridCol w:w="1380"/>
        <w:gridCol w:w="1988"/>
        <w:gridCol w:w="998"/>
      </w:tblGrid>
      <w:tr>
        <w:tblPrEx>
          <w:tblW w:w="100%" w:type="pct"/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gridSpan w:val="7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Dotazione finanziaria della priorità in base al programma</w:t>
            </w:r>
          </w:p>
        </w:tc>
        <w:tc>
          <w:tcPr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Dati cumulativi relativi all'andamento finanziario del programma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Priorità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Obiettivo specifico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Fondo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Categoria di regione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Base per il calcolo del contributo dell'Unione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Dotazione finanziaria totale per fondo e contributo nazionale (EUR)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Tasso di cofinanziamento (%)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Costo totale ammissibile delle operazioni selezionate (in EUR)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Contributo dei fondi alle operazioni selezionate (in EUR)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Proporzione della dotazione finanziaria totale coperta dalle operazioni selezionate (%)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Importo totale delle spese ammissibili dichiarate dai beneficiari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Proporzione della dotazione finanziaria totale coperta dalle spese ammissibili dichiarate dai beneficiari (%)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Numero delle operazioni selezionate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78.484.565,00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7.226.510,86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2.890.604,34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9,21%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31.493.385,00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111.977.950,00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22.450.574,30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8.980.229,72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20,05%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322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3.000.000,00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41.375.000,00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4.965.588,78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1.986.235,51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48.125.000,00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5.069.068,97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2.027.627,59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10,53%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81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22.703.990,00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2.697.013,17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1.078.805,27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11,88%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28.500.000,00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13.000.000,00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45.674.720,00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RSO4.6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9.000.000,00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38.000.000,00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250.000,00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100.000,00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0,66%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34.000.000,00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250.000,00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100.000,00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0,74%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18.328.200,00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3.173.352,44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1.269.340,98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17,31%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410.207,08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2,24%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Totale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523.662.810,00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46.082.108,52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18.432.843,41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8,80%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410.207,08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0,08%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510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Totale generale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523.662.810,00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46.082.108,52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18.432.843,41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8,80%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410.207,08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0,08%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510</w:t>
            </w:r>
          </w:p>
        </w:tc>
      </w:tr>
    </w:tbl>
    <w:p w:rsidR="00A77B3E">
      <w:pPr>
        <w:spacing w:before="100" w:after="0"/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  <w:sectPr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nextPage"/>
          <w:pgSz w:w="16838" w:h="11906" w:orient="landscape"/>
          <w:pgMar w:top="720" w:right="720" w:bottom="864" w:left="936" w:header="288" w:footer="72" w:gutter="0"/>
          <w:cols w:space="720"/>
          <w:noEndnote/>
          <w:docGrid w:linePitch="360"/>
        </w:sectPr>
      </w:pPr>
    </w:p>
    <w:p w:rsidR="00A77B3E">
      <w:pPr>
        <w:pStyle w:val="Heading1"/>
        <w:spacing w:before="100" w:after="0"/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  <w:bookmarkStart w:id="1" w:name="_Toc256000003"/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t>Tabella 2: dati finanziari cumulativi ripartiti per tipologia di intervento per il FESR, il FSE+, il Fondo di coesione e il JTF – articolo 42, paragrafo 2, lettera a)</w:t>
      </w:r>
      <w:bookmarkEnd w:id="1"/>
    </w:p>
    <w:p w:rsidR="00A77B3E">
      <w:pPr>
        <w:spacing w:before="100" w:after="0"/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</w:pPr>
    </w:p>
    <w:tbl>
      <w:tblPr>
        <w:tblW w:w="10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5.4pt" w:type="dxa"/>
          <w:end w:w="5.4pt" w:type="dxa"/>
        </w:tblCellMar>
      </w:tblPr>
      <w:tblGrid>
        <w:gridCol w:w="650"/>
        <w:gridCol w:w="743"/>
        <w:gridCol w:w="427"/>
        <w:gridCol w:w="813"/>
        <w:gridCol w:w="787"/>
        <w:gridCol w:w="711"/>
        <w:gridCol w:w="1153"/>
        <w:gridCol w:w="1082"/>
        <w:gridCol w:w="988"/>
        <w:gridCol w:w="919"/>
        <w:gridCol w:w="1080"/>
        <w:gridCol w:w="1597"/>
        <w:gridCol w:w="1662"/>
        <w:gridCol w:w="1590"/>
        <w:gridCol w:w="1100"/>
      </w:tblGrid>
      <w:tr>
        <w:tblPrEx>
          <w:tblW w:w="100%" w:type="pct"/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Caratteristiche della spesa</w:t>
            </w:r>
          </w:p>
        </w:tc>
        <w:tc>
          <w:tcPr>
            <w:gridSpan w:val="8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Categorizzazione per dimensione</w:t>
            </w:r>
          </w:p>
        </w:tc>
        <w:tc>
          <w:tcPr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Dati finanziari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Priorità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Obiettivo specifico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Fondo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Categoria di regione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8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Costo totale ammissibile delle operazioni selezionate (in EUR)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Importo totale delle spese ammissibili dichiarate dai beneficiari</w:t>
            </w:r>
          </w:p>
        </w:tc>
        <w:tc>
          <w:tcPr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Numero delle operazioni selezionate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/>
        </w:trPr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Settore di intervento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Forme di sostegno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Dimensione "Erogazione territoriale"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Dimensione "Attività economica"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Dimensione "Ubicazione"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Tematica secondaria FSE+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Dimensione della parità di genere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Dimensione macroregionale e relativa ai bacini marittimi</w:t>
            </w: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7.226.510,86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22.450.574,30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322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040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042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044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045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4.965.588,78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048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3.096.280,00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68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048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053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1.972.788,97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058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2.697.013,17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061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067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069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072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075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077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078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079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RSO4.6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RSO4.6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RSO4.6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RSO4.6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250.000,00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170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048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053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167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250.000,00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170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179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180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3.173.352,44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410.207,08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181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182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Totale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46.082.108,52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410.207,08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510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Totale generale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46.082.108,52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410.207,08</w:t>
            </w:r>
          </w:p>
        </w:tc>
        <w:tc>
          <w:tcPr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0pt" w:type="dxa"/>
              <w:start w:w="3pt" w:type="dxa"/>
              <w:bottom w:w="4pt" w:type="dxa"/>
              <w:end w:w="3pt" w:type="dxa"/>
            </w:tcMar>
            <w:vAlign w:val="top"/>
          </w:tcPr>
          <w:p w:rsidR="00A77B3E">
            <w:pPr>
              <w:spacing w:before="100" w:after="0"/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510</w:t>
            </w:r>
          </w:p>
        </w:tc>
      </w:tr>
    </w:tbl>
    <w:p w:rsidR="00A77B3E">
      <w:pPr>
        <w:spacing w:before="100" w:after="0"/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</w:pPr>
    </w:p>
    <w:sectPr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nextPage"/>
      <w:pgSz w:w="16838" w:h="11906" w:orient="landscape"/>
      <w:pgMar w:top="720" w:right="720" w:bottom="864" w:left="936" w:header="288" w:footer="72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font w:name="Times New Roman">
    <w:panose1 w:val="02020603050405020304"/>
    <w:charset w:characterSet="windows-1251"/>
    <w:family w:val="roman"/>
    <w:pitch w:val="variable"/>
    <w:sig w:usb0="20007A87" w:usb1="80000000" w:usb2="00000008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characterSet="windows-1251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100%" w:type="pct"/>
      <w:tblCellMar>
        <w:start w:w="5.4pt" w:type="dxa"/>
        <w:end w:w="5.4pt" w:type="dxa"/>
      </w:tblCellMar>
    </w:tblPr>
    <w:tblGrid>
      <w:gridCol w:w="4028"/>
      <w:gridCol w:w="2395"/>
      <w:gridCol w:w="4027"/>
    </w:tblGrid>
    <w:tr>
      <w:tblPrEx>
        <w:tblW w:w="100%" w:type="pct"/>
        <w:tblCellMar>
          <w:start w:w="5.4pt" w:type="dxa"/>
          <w:end w:w="5.4pt" w:type="dxa"/>
        </w:tblCellMar>
      </w:tblPrEx>
      <w:trPr>
        <w:trHeight w:val="240"/>
      </w:trPr>
      <w:tc>
        <w:tcPr>
          <w:tcMar>
            <w:start w:w="5pt" w:type="dxa"/>
            <w:end w:w="5pt" w:type="dxa"/>
          </w:tcMar>
          <w:vAlign w:val="top"/>
        </w:tcPr>
        <w:p>
          <w:pPr>
            <w:jc w:val="star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start w:w="5pt" w:type="dxa"/>
            <w:end w:w="5pt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vanish w:val="0"/>
              <w:color w:val="000000"/>
              <w:sz w:val="24"/>
              <w:szCs w:val="24"/>
              <w:lang w:val="en-US" w:eastAsia="en-US" w:bidi="ar-SA"/>
            </w:rPr>
            <w:t>2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start w:w="5pt" w:type="dxa"/>
            <w:end w:w="5pt" w:type="dxa"/>
          </w:tcMar>
          <w:vAlign w:val="top"/>
        </w:tcPr>
        <w:p>
          <w:pPr>
            <w:jc w:val="end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100%" w:type="pct"/>
      <w:tblCellMar>
        <w:start w:w="5.4pt" w:type="dxa"/>
        <w:end w:w="5.4pt" w:type="dxa"/>
      </w:tblCellMar>
    </w:tblPr>
    <w:tblGrid>
      <w:gridCol w:w="5928"/>
      <w:gridCol w:w="3526"/>
      <w:gridCol w:w="5928"/>
    </w:tblGrid>
    <w:tr>
      <w:tblPrEx>
        <w:tblW w:w="100%" w:type="pct"/>
        <w:tblCellMar>
          <w:start w:w="5.4pt" w:type="dxa"/>
          <w:end w:w="5.4pt" w:type="dxa"/>
        </w:tblCellMar>
      </w:tblPrEx>
      <w:trPr>
        <w:trHeight w:val="240"/>
      </w:trPr>
      <w:tc>
        <w:tcPr>
          <w:tcMar>
            <w:start w:w="5pt" w:type="dxa"/>
            <w:end w:w="5pt" w:type="dxa"/>
          </w:tcMar>
          <w:vAlign w:val="top"/>
        </w:tcPr>
        <w:p>
          <w:pPr>
            <w:jc w:val="star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start w:w="5pt" w:type="dxa"/>
            <w:end w:w="5pt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vanish w:val="0"/>
              <w:color w:val="000000"/>
              <w:sz w:val="24"/>
              <w:szCs w:val="24"/>
              <w:lang w:val="en-US" w:eastAsia="en-US" w:bidi="ar-SA"/>
            </w:rPr>
            <w:t>3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start w:w="5pt" w:type="dxa"/>
            <w:end w:w="5pt" w:type="dxa"/>
          </w:tcMar>
          <w:vAlign w:val="top"/>
        </w:tcPr>
        <w:p>
          <w:pPr>
            <w:jc w:val="end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100%" w:type="pct"/>
      <w:tblCellMar>
        <w:start w:w="5.4pt" w:type="dxa"/>
        <w:end w:w="5.4pt" w:type="dxa"/>
      </w:tblCellMar>
    </w:tblPr>
    <w:tblGrid>
      <w:gridCol w:w="6062"/>
      <w:gridCol w:w="3177"/>
      <w:gridCol w:w="6063"/>
    </w:tblGrid>
    <w:tr>
      <w:tblPrEx>
        <w:tblW w:w="100%" w:type="pct"/>
        <w:tblCellMar>
          <w:start w:w="5.4pt" w:type="dxa"/>
          <w:end w:w="5.4pt" w:type="dxa"/>
        </w:tblCellMar>
      </w:tblPrEx>
      <w:trPr>
        <w:cantSplit w:val="0"/>
        <w:trHeight w:val="160"/>
        <w:tblHeader w:val="0"/>
      </w:trPr>
      <w:tc>
        <w:tcPr>
          <w:tcMar>
            <w:top w:w="0pt" w:type="dxa"/>
            <w:start w:w="3pt" w:type="dxa"/>
            <w:bottom w:w="4pt" w:type="dxa"/>
            <w:end w:w="3pt" w:type="dxa"/>
          </w:tcMar>
          <w:vAlign w:val="top"/>
        </w:tcPr>
        <w:p>
          <w:pPr>
            <w:jc w:val="star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top w:w="0pt" w:type="dxa"/>
            <w:start w:w="3pt" w:type="dxa"/>
            <w:bottom w:w="4pt" w:type="dxa"/>
            <w:end w:w="3pt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vanish w:val="0"/>
              <w:color w:val="000000"/>
              <w:sz w:val="24"/>
              <w:szCs w:val="24"/>
              <w:lang w:val="en-US" w:eastAsia="en-US" w:bidi="ar-SA"/>
            </w:rPr>
            <w:t>6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top w:w="0pt" w:type="dxa"/>
            <w:start w:w="3pt" w:type="dxa"/>
            <w:bottom w:w="4pt" w:type="dxa"/>
            <w:end w:w="3pt" w:type="dxa"/>
          </w:tcMar>
          <w:vAlign w:val="top"/>
        </w:tcPr>
        <w:p>
          <w:pPr>
            <w:jc w:val="end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sl="http://schemas.openxmlformats.org/schemaLibrary/2006/main" mc:Ignorable="w14 w15">
  <w:zoom w:percent="100%"/>
  <w:proofState w:grammar="clean"/>
  <w:stylePaneFormatFilter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noProof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pt" w:type="dxa"/>
      <w:tblCellMar>
        <w:top w:w="0pt" w:type="dxa"/>
        <w:start w:w="5.4pt" w:type="dxa"/>
        <w:bottom w:w="0pt" w:type="dxa"/>
        <w:end w:w="5.4pt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rsid w:val="00805BCE"/>
    <w:rPr>
      <w:b w:val="0"/>
      <w:caps w:val="0"/>
    </w:rPr>
  </w:style>
  <w:style w:type="character" w:styleId="Hyperlink">
    <w:name w:val="Hyperlink"/>
    <w:basedOn w:val="DefaultParagraphFont"/>
    <w:rsid w:val="00EF7B96"/>
    <w:rPr>
      <w:color w:val="0000FF"/>
      <w:u w:val="single"/>
    </w:rPr>
  </w:style>
  <w:style w:type="paragraph" w:styleId="TOC3">
    <w:name w:val="toc 3"/>
    <w:basedOn w:val="Normal"/>
    <w:next w:val="Normal"/>
    <w:autoRedefine/>
    <w:rsid w:val="00805BCE"/>
    <w:pPr>
      <w:ind w:start="480"/>
    </w:pPr>
    <w:rPr>
      <w:i w:val="0"/>
    </w:rPr>
  </w:style>
  <w:style w:type="paragraph" w:styleId="TOC4">
    <w:name w:val="toc 4"/>
    <w:basedOn w:val="Normal"/>
    <w:next w:val="Normal"/>
    <w:autoRedefine/>
    <w:rsid w:val="00805BCE"/>
    <w:pPr>
      <w:ind w:start="720"/>
    </w:pPr>
    <w:rPr>
      <w:i w:val="0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purl.oclc.org/ooxml/officeDocument/relationships/settings" Target="settings.xml" /><Relationship Id="rId10" Type="http://purl.oclc.org/ooxml/officeDocument/relationships/header" Target="header4.xml" /><Relationship Id="rId11" Type="http://purl.oclc.org/ooxml/officeDocument/relationships/header" Target="header5.xml" /><Relationship Id="rId12" Type="http://purl.oclc.org/ooxml/officeDocument/relationships/footer" Target="footer4.xml" /><Relationship Id="rId13" Type="http://purl.oclc.org/ooxml/officeDocument/relationships/footer" Target="footer5.xml" /><Relationship Id="rId14" Type="http://purl.oclc.org/ooxml/officeDocument/relationships/header" Target="header6.xml" /><Relationship Id="rId15" Type="http://purl.oclc.org/ooxml/officeDocument/relationships/footer" Target="footer6.xml" /><Relationship Id="rId16" Type="http://purl.oclc.org/ooxml/officeDocument/relationships/header" Target="header7.xml" /><Relationship Id="rId17" Type="http://purl.oclc.org/ooxml/officeDocument/relationships/header" Target="header8.xml" /><Relationship Id="rId18" Type="http://purl.oclc.org/ooxml/officeDocument/relationships/footer" Target="footer7.xml" /><Relationship Id="rId19" Type="http://purl.oclc.org/ooxml/officeDocument/relationships/footer" Target="footer8.xml" /><Relationship Id="rId2" Type="http://purl.oclc.org/ooxml/officeDocument/relationships/webSettings" Target="webSettings.xml" /><Relationship Id="rId20" Type="http://purl.oclc.org/ooxml/officeDocument/relationships/header" Target="header9.xml" /><Relationship Id="rId21" Type="http://purl.oclc.org/ooxml/officeDocument/relationships/footer" Target="footer9.xml" /><Relationship Id="rId22" Type="http://purl.oclc.org/ooxml/officeDocument/relationships/theme" Target="theme/theme1.xml" /><Relationship Id="rId23" Type="http://purl.oclc.org/ooxml/officeDocument/relationships/styles" Target="styles.xml" /><Relationship Id="rId3" Type="http://purl.oclc.org/ooxml/officeDocument/relationships/fontTable" Target="fontTable.xml" /><Relationship Id="rId4" Type="http://purl.oclc.org/ooxml/officeDocument/relationships/header" Target="header1.xml" /><Relationship Id="rId5" Type="http://purl.oclc.org/ooxml/officeDocument/relationships/header" Target="header2.xml" /><Relationship Id="rId6" Type="http://purl.oclc.org/ooxml/officeDocument/relationships/footer" Target="footer1.xml" /><Relationship Id="rId7" Type="http://purl.oclc.org/ooxml/officeDocument/relationships/footer" Target="footer2.xml" /><Relationship Id="rId8" Type="http://purl.oclc.org/ooxml/officeDocument/relationships/header" Target="header3.xml" /><Relationship Id="rId9" Type="http://purl.oclc.org/ooxml/officeDocument/relationships/footer" Target="footer3.xml" 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Tibt" typeface="Microsoft Himalaya"/>
        <a:font script="Khmr" typeface="MoolBoran"/>
        <a:font script="Beng" typeface="Vrinda"/>
        <a:font script="Taml" typeface="Latha"/>
        <a:font script="Hebr" typeface="Times New Roman"/>
        <a:font script="Syrc" typeface="Estrangelo Edessa"/>
        <a:font script="Laoo" typeface="DokChampa"/>
        <a:font script="Cher" typeface="Plantagenet Cherokee"/>
        <a:font script="Thaa" typeface="MV Boli"/>
        <a:font script="Sinh" typeface="Iskoola Pota"/>
        <a:font script="Thai" typeface="Angsana New"/>
        <a:font script="Cans" typeface="Euphemia"/>
        <a:font script="Mong" typeface="Mongolian Baiti"/>
        <a:font script="Knda" typeface="Tunga"/>
        <a:font script="Viet" typeface="Times New Roman"/>
        <a:font script="Deva" typeface="Mangal"/>
        <a:font script="Arab" typeface="Times New Roman"/>
        <a:font script="Orya" typeface="Kalinga"/>
        <a:font script="Jpan" typeface="ＭＳ ゴシック"/>
        <a:font script="Hang" typeface="맑은 고딕"/>
        <a:font script="Ethi" typeface="Nyala"/>
        <a:font script="Guru" typeface="Raavi"/>
        <a:font script="Gujr" typeface="Shruti"/>
        <a:font script="Mlym" typeface="Kartika"/>
        <a:font script="Yiii" typeface="Microsoft Yi Baiti"/>
        <a:font script="Hans" typeface="宋体"/>
        <a:font script="Hant" typeface="新細明體"/>
        <a:font script="Telu" typeface="Gautami"/>
        <a:font script="Uigh" typeface="Microsoft Uighur"/>
      </a:majorFont>
      <a:minorFont>
        <a:latin typeface="Calibri"/>
        <a:ea typeface=""/>
        <a:cs typeface=""/>
        <a:font script="Tibt" typeface="Microsoft Himalaya"/>
        <a:font script="Khmr" typeface="DaunPenh"/>
        <a:font script="Beng" typeface="Vrinda"/>
        <a:font script="Taml" typeface="Latha"/>
        <a:font script="Hebr" typeface="Arial"/>
        <a:font script="Syrc" typeface="Estrangelo Edessa"/>
        <a:font script="Laoo" typeface="DokChampa"/>
        <a:font script="Cher" typeface="Plantagenet Cherokee"/>
        <a:font script="Thaa" typeface="MV Boli"/>
        <a:font script="Sinh" typeface="Iskoola Pota"/>
        <a:font script="Thai" typeface="Cordia New"/>
        <a:font script="Cans" typeface="Euphemia"/>
        <a:font script="Mong" typeface="Mongolian Baiti"/>
        <a:font script="Knda" typeface="Tunga"/>
        <a:font script="Viet" typeface="Arial"/>
        <a:font script="Deva" typeface="Mangal"/>
        <a:font script="Arab" typeface="Arial"/>
        <a:font script="Orya" typeface="Kalinga"/>
        <a:font script="Jpan" typeface="ＭＳ 明朝"/>
        <a:font script="Hang" typeface="맑은 고딕"/>
        <a:font script="Ethi" typeface="Nyala"/>
        <a:font script="Guru" typeface="Raavi"/>
        <a:font script="Gujr" typeface="Shruti"/>
        <a:font script="Mlym" typeface="Kartika"/>
        <a:font script="Yiii" typeface="Microsoft Yi Baiti"/>
        <a:font script="Hans" typeface="宋体"/>
        <a:font script="Hant" typeface="新細明體"/>
        <a:font script="Telu" typeface="Gautami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%"/>
              <a:satMod val="105%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sx="100%" sy="100%" kx="0" ky="0" algn="b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sx="100%" sy="100%" kx="0" ky="0" algn="b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sx="100%" sy="100%" kx="0" ky="0" algn="b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 prst="circle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 xmlns:a="http://purl.oclc.org/ooxml/drawingml/main"/>
</a:theme>
</file>

<file path=docProps/app.xml><?xml version="1.0" encoding="utf-8"?>
<Properties xmlns="http://purl.oclc.org/ooxml/officeDocument/extendedProperties" xmlns:vt="http://purl.oclc.org/ooxml/officeDocument/docPropsVTypes">
  <Template>Normal.dot</Template>
  <TotalTime>0</TotalTime>
  <Pages>6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